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an interest group?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 association of individuals pursuing their own interests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group of people who want to gain control of the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organization that actively attempts to influence government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 organization that requires members to pay dues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organization set up to support a particular candidate for public office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Interest groups are sometimes spawned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Demands for political, economic, and social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Unorganized social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Citizens satisfied with government affairs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who prefer to solve problems on their 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Latent disinterest in collective benefits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interest groups employ which of the following, who are hired to represent the group's interests to the government?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Judges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staff members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5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we talk about a lobbyist, we talk about a person or group that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9"/>
              <w:gridCol w:w="8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 of an association of individuals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Someone or something that attempts to influence legislation and the administrative decisions of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Inevitably associated with one of the two major parties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member of Congress who challenges the majority 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member of the president's cabinet who argues against any 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3"/>
              <w:gridCol w:w="6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free rider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interest group 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participant in a social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paid to participate in a social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Someone who benefits from the actions of a group without joining 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who donates to political or social causes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8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5.2.4 - Define free-rider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who join an interest group for solidary incentives are joining for which of the following reasons?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improve their economic opportunities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 sense of belonging to the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ethical beliefs or ideological reasons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obtain political, social, or economic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become a free rider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5.2.3 - Articulate how interest groups organize.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Someone joining an interest group because they want benefits such as emergency assistance or discounts is joining for which of the following reasons?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Material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Solidary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Purposive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Partisan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incentives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who become members of interest groups for material incentives are joining for which of the following reasons?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 sense of belonging to the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ethical or ideological reasons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improve their economic opportunities or gain economic benefits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institute change for political, economic, or social impact on the whole society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they have been pressured to do so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Enticing individuals to join an interest group for solidary incentives has become easier because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federal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creation of virtual 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intense partisanship in the federal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increased diversity of the U.S. population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advent of social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3"/>
              <w:gridCol w:w="6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5.2.5 - Identify the varying benefits that can arise from joining an interest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numerous types of interest groups in the United States are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Liberal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Conservative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interest groups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types of interest groups are defined as economic interest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Business, labor, and public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Labor, agricultural, and environmental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and labor groups and foreign governments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Business, labor, and professional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 and agricultural groups and foreign governments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5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Since 1960, the greatest growth in unionization has occurred among which of the following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Military personnel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sector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 athletes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sector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technology employees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5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 argue that the interest group system is most likely to leave out which of the following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Poor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Workers in the public sector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Workers in the private sector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agriculture industry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 businesses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Groups that work toward a common or national good are typically considered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Organized labor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Material incentive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Ideological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Solidary incentive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Public-interest groups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5.2.3 - Articulate how interest groups organize.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National Abortion Rights Action League (NARAL) and the National Rifle Association (NRA) are examples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Single-interest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Public-interest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interest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Fringe interest group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5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recent years, private sector union membership has experienced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plateaued.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completely disappeared.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increased.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increased at a rapid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declined.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recent years, public employee unions have come under increasing challenge over issues related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Issue networks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Wages and pensions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Medicare and Medicaid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Grassroots mobilization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free-rider problem increases the difficulty of attracting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Young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Paying members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Media attention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Votes in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supporters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8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5.2.4 - Define free-rider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regarding the existence of interest groups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Public-interest groups and civil rights make up a large percentage of interest groups lobbying Congress.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leaders are from the lower socioeconomic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groups demonstrate the validity of the elite theory model of the U.S.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groups can be problematic for democracy because members of the middle or upper classes often dominate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groups are recognized by the Constitution.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interest groups have a bias toward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Those with higher socioeconomic standing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 issues and causes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common good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political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political left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Powerful interest groups: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succeed in their demands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Capitalize on the concentrated benefits and dispersed costs of their demands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Succeed because of an enthusiasm gap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Possess limited resources for the policy-making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 on a wide range of issues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role do interest groups play in educating policymakers about political issues?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4"/>
              <w:gridCol w:w="8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groups are never considered a valid source of information because they are so biased.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Politicians are legally barred from receiving policy or political information directly from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an important source of political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tend to confuse policymakers and often alienate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serve to overwhelm policymakers with too much information.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3"/>
              <w:gridCol w:w="6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lobbyist is trying to convince a legislator to support a particular bill, one of the most valuable resources in doing so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large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small but very vocal membership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recent history of supporting that particular legislator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large, politically active membership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group of policy experts willing to draft legislation for the legislator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3"/>
              <w:gridCol w:w="6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best indicator of the power of an interest group, regardless of its size or resources?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strong and effective leadership.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successfully turns itself into a political party.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members are motivated, engaged, and politically active.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strong and effective leadership, and it successfully turns itself into a political party.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strong and effective leadership and an engaged membership.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3"/>
              <w:gridCol w:w="6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5.2.5 - Identify the varying benefits that can arise from joining an interest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primary distinction between an interest group and a political party?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interest groups seek to affect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interest groups have unaffiliated supporters.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parties run candidates for office.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interest groups seek to operate the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interest groups have unaffiliated supporters and only parties try to influence elections.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enthusiasm gap?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declined in the 1980s.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depicts the different levels of enthusiasm between public and private sector unions.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depicts the different levels of enthusiasm between those who gain the benefits and those who pay the costs of a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depicts the different levels of enthusiasm between interest groups and political parties.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depicts the different levels of enthusiasm between identity groups and ideological groups.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groups would most likely support Republicans?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Labor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reform organizations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Environmental protection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Minority rights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5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Interest groups recognize that the greatest concern of legislators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Supporting the principles of their political party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Getting elected or reelected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Voting for the ideas of their constituents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Being totally informed on issues they will have to vote 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Pleasing the congressional leadership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political endorsements by interest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relatively ineffective today.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not very important because candidates cannot publicize the fact that they have been endorsed by specific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important because the group can publicize its choices in its membership publications.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 violation of campaign finance reform laws.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allowed in local elections but forbidden in races for federal office.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Generating public pressure and awareness may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7"/>
              <w:gridCol w:w="8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Convince policymakers that public opinion overwhelmingly supports the interest group's 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Mislead the public on social or economic issues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Bypass the legislative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Force the bureaucracy to answer to congressional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backlash against the interest group for engaging in the political process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3"/>
              <w:gridCol w:w="6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Direct techniques used by interest groups include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YouTube, Twitter, and Facebook to generate influence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public relations firms to polish their image with the public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Building alliances with other groups to increase their collective effectiveness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constituents to lobby Congress on behalf of an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Staging demonstrations, marches, and boycotts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Groups specially formed to raise and contribute funds to support electoral candidates are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action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Campaign advisory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 interests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501(c)(3) organizations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501(c)(4) organizations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3"/>
              <w:gridCol w:w="6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primary purpose of the Legislative Reorganization Act of 1946, which targeted lobbying, was to do which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Prohibit all lobbying activities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 lobbying to the legislative branch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Heavily regulate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Improve public disclosure of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an agency that would oversee lobbying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Legislative Reorganization Act of 1946 resulted in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minimal number of individuals registered as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large number of lobbyists deciding to reveal their tactics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significant decrease in the influence of special interests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reporting requirements for lobbyists at federal agencies and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public record of all lobbyists active that year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As a result of the Legislative Reorganization Act of 1946 and the Supreme Court's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United States v. Harris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decision, when does an individual have to register as a lobbyist?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they work for any group trying to influence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they work directly to influence the bureaucracy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they work directly to influence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they work directly to influence the executive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Lobbying reforms made in 1995 and 1996, both through legislation and congressional rules, included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8"/>
              <w:gridCol w:w="8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Defining a lobbyist as anyone who spends 20% of his or her time lobbying Congress or the executive branch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Requiring lobbyists to register with congressional officials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Reporting on the nature of lobbying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Rules meant to restrict the value of gifts given to members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1995 lobbying reforms, a lobbyist is defined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Anyone who spends any of his or her time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Anyone who spends at least 10% of his or her time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Anyone who spends at least 20% of his or her time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Anyone who spends at least 50% of his or her time lobbying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Anyone who spends all of his or her work hours lobbying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Identifying and making legislative earmarks was a key feature of which of the following?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1946 lobbying reforms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1995 lobbying reforms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McCain-Feingold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2007 lobbying reforms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Legislative Reorganization Act of 1946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4:44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Lobbying Disclosure Act of 1995, a lobbyist must register with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 and the president pro tempore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clerk of the House and the secretary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 and the Senate majority leader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House majority whip and the Senate majority whip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bailiff of the House and the president of the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5.2.10 - Examine whether the prevalence of interest groups biases political representation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Earmarks that benefit a particular business were banned by the House in what year?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an interest group refuses to purchase from or support a particular product or business, it is engaging in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Boycott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Passive resistance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disobedience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Commercial protesting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Influence peddling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34"/>
              <w:gridCol w:w="6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be classified as an identity-based interest group?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Rifle Association (NRA)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American Farm Bureau Federation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Brotherhood of Teamsters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American Medical Association (AMA)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American Association of Retired Persons (AARP)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5.2.3 - Articulate how interest groups organize.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use of public relations to create a favorable public opinion towards an interest group, industry, or corporation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Climate control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Astroturfing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Agenda shaping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Opinion formation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Approximately what percentage of the total workforce belongs to a labor union?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an interest group use to indirectly influence government policy?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6"/>
              <w:gridCol w:w="8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YouTube, Twitter, and Facebook to generate influence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public relations firms to polish their image with the public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Having constituents e-mail or contact their representative regarding a specific bill or piece of legislation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lobbyists to lobby Congress on behalf of an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Threatening to endorse the opponent of a politician unwilling to support their agenda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0"/>
              <w:gridCol w:w="6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free-rider problem faced by interest groups and how they combat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5.2.4 - Define free-rider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an interest group with a political party.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0"/>
              <w:gridCol w:w="63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5.2.5 - Identify the varying benefits that can arise from joining an interest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reasons why Americans join interest groups.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0"/>
              <w:gridCol w:w="63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Fundamentals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5.2.5 - Identify the varying benefits that can arise from joining an interest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and functions of an economic interest group.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0"/>
              <w:gridCol w:w="63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5.2.5 - Identify the varying benefits that can arise from joining an interest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the two different categories of economic interest groups and contrast these groups with public interest groups.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3"/>
              <w:gridCol w:w="60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5.2.1 - Identify the major interest groups and who they represent.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differences between interest groups and political parties.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factors that make an interest group powerful.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Interest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how lobbyists influence legislation or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interest groups make use of the public in their efforts to influence policy and legislation.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direct techniques used by interest groups to influence government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and explain how technology has changed the methods interest groups use to promote their agendas to members of Congress.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7"/>
              <w:gridCol w:w="6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5.2.6 - Identify the reasons behind the recent growth in the number of interest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tactics used by interest groups as part of information campaigns.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legislative efforts to regulate the activities of lobbyists.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consequences of a congressional ban on lobbying.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41"/>
              <w:gridCol w:w="61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Regulating Lobbyists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5.2.9 - Explain the importance of interest groups on our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indirect techniques used by interest groups to influence government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Interest Group Strategies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5.2.8 - Analyze the effectiveness of different ways of shaping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7 - Interest Groups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7 - Interest Groups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